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751CF" w14:textId="201345D4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0E428F">
        <w:rPr>
          <w:sz w:val="24"/>
        </w:rPr>
        <w:t>5</w:t>
      </w:r>
      <w:r w:rsidRPr="00267243">
        <w:rPr>
          <w:sz w:val="24"/>
        </w:rPr>
        <w:t xml:space="preserve"> do SWZ</w:t>
      </w:r>
    </w:p>
    <w:p w14:paraId="29B29C02" w14:textId="00E6CCCE" w:rsidR="005B5939" w:rsidRDefault="005B5939" w:rsidP="005B4279">
      <w:pPr>
        <w:rPr>
          <w:color w:val="000000"/>
          <w:sz w:val="24"/>
          <w:szCs w:val="24"/>
        </w:rPr>
      </w:pPr>
    </w:p>
    <w:p w14:paraId="35A2E2DE" w14:textId="77777777" w:rsidR="00144DDF" w:rsidRDefault="00144DDF" w:rsidP="00144DD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OŚWIADCZENIE  </w:t>
      </w:r>
    </w:p>
    <w:p w14:paraId="44E630D8" w14:textId="77F4275B" w:rsidR="00144DDF" w:rsidRPr="00122F28" w:rsidRDefault="00144DDF" w:rsidP="00144DDF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PODMIOTU  UDOSTĘPNIAJĄCEGO  ZASOBY </w:t>
      </w:r>
    </w:p>
    <w:p w14:paraId="4DECB246" w14:textId="77777777" w:rsidR="00144DDF" w:rsidRDefault="00144DDF" w:rsidP="00144DDF">
      <w:pPr>
        <w:jc w:val="center"/>
        <w:rPr>
          <w:b/>
          <w:sz w:val="24"/>
          <w:szCs w:val="24"/>
        </w:rPr>
      </w:pPr>
    </w:p>
    <w:p w14:paraId="0C7FFF2D" w14:textId="77777777" w:rsidR="00144DDF" w:rsidRPr="00524C3D" w:rsidRDefault="00144DDF" w:rsidP="00144DDF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256D095C" w14:textId="77777777" w:rsidR="00144DDF" w:rsidRPr="005B4279" w:rsidRDefault="00144DDF" w:rsidP="00144DDF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Pr="005B4279">
        <w:rPr>
          <w:b/>
          <w:sz w:val="28"/>
          <w:szCs w:val="28"/>
        </w:rPr>
        <w:t xml:space="preserve">na podstawie art. 125 ust. 1 </w:t>
      </w:r>
      <w:r w:rsidRPr="005B4279">
        <w:rPr>
          <w:b/>
          <w:bCs/>
          <w:i/>
          <w:sz w:val="28"/>
          <w:szCs w:val="22"/>
        </w:rPr>
        <w:t>Prawa zamówień publicznych</w:t>
      </w:r>
    </w:p>
    <w:p w14:paraId="630CE81C" w14:textId="5D3F10B1" w:rsidR="00144DDF" w:rsidRDefault="00144DDF" w:rsidP="00144DDF">
      <w:pPr>
        <w:jc w:val="center"/>
        <w:rPr>
          <w:b/>
          <w:sz w:val="22"/>
          <w:szCs w:val="22"/>
        </w:rPr>
      </w:pPr>
    </w:p>
    <w:p w14:paraId="608647B6" w14:textId="77777777" w:rsidR="00CD6BEA" w:rsidRPr="00760849" w:rsidRDefault="00CD6BEA" w:rsidP="00CD6BEA">
      <w:pPr>
        <w:ind w:firstLine="709"/>
        <w:jc w:val="both"/>
        <w:rPr>
          <w:b/>
          <w:sz w:val="24"/>
          <w:szCs w:val="24"/>
          <w:u w:val="single"/>
        </w:rPr>
      </w:pPr>
      <w:r w:rsidRPr="005B4279">
        <w:rPr>
          <w:bCs/>
          <w:sz w:val="24"/>
          <w:szCs w:val="24"/>
        </w:rPr>
        <w:t xml:space="preserve">Dotyczy postępowania o udzielenie zamówienia publicznego </w:t>
      </w:r>
      <w:r>
        <w:rPr>
          <w:bCs/>
          <w:sz w:val="24"/>
          <w:szCs w:val="24"/>
        </w:rPr>
        <w:t>Nr RR.271.1.7.2023</w:t>
      </w:r>
      <w:r w:rsidRPr="005B4279">
        <w:rPr>
          <w:bCs/>
          <w:sz w:val="24"/>
          <w:szCs w:val="24"/>
        </w:rPr>
        <w:t xml:space="preserve"> prowadzonego w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trybie podstawowym</w:t>
      </w:r>
      <w:r>
        <w:rPr>
          <w:bCs/>
          <w:sz w:val="24"/>
          <w:szCs w:val="24"/>
        </w:rPr>
        <w:t xml:space="preserve"> z możliwością negocjacji zgodnie z przepisami </w:t>
      </w:r>
      <w:r w:rsidRPr="005C325C">
        <w:rPr>
          <w:sz w:val="24"/>
          <w:szCs w:val="24"/>
          <w:lang w:eastAsia="en-US"/>
        </w:rPr>
        <w:t xml:space="preserve">ustawy z </w:t>
      </w:r>
      <w:r>
        <w:rPr>
          <w:sz w:val="24"/>
          <w:szCs w:val="24"/>
          <w:lang w:eastAsia="en-US"/>
        </w:rPr>
        <w:t xml:space="preserve">dnia </w:t>
      </w:r>
      <w:r w:rsidRPr="005C325C">
        <w:rPr>
          <w:sz w:val="24"/>
          <w:szCs w:val="24"/>
          <w:lang w:eastAsia="en-US"/>
        </w:rPr>
        <w:t xml:space="preserve">11 września 2019 r. – </w:t>
      </w:r>
      <w:r w:rsidRPr="005C325C">
        <w:rPr>
          <w:i/>
          <w:iCs/>
          <w:sz w:val="24"/>
          <w:szCs w:val="24"/>
          <w:lang w:eastAsia="en-US"/>
        </w:rPr>
        <w:t>Prawo zamówień publicznych</w:t>
      </w:r>
      <w:r w:rsidRPr="005C325C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 xml:space="preserve">tekst jedn. </w:t>
      </w:r>
      <w:r w:rsidRPr="005C325C">
        <w:rPr>
          <w:sz w:val="24"/>
          <w:szCs w:val="24"/>
          <w:lang w:eastAsia="en-US"/>
        </w:rPr>
        <w:t>Dz.U. z 20</w:t>
      </w:r>
      <w:r>
        <w:rPr>
          <w:sz w:val="24"/>
          <w:szCs w:val="24"/>
          <w:lang w:eastAsia="en-US"/>
        </w:rPr>
        <w:t>22</w:t>
      </w:r>
      <w:r w:rsidRPr="005C325C">
        <w:rPr>
          <w:sz w:val="24"/>
          <w:szCs w:val="24"/>
          <w:lang w:eastAsia="en-US"/>
        </w:rPr>
        <w:t xml:space="preserve"> r. poz. </w:t>
      </w:r>
      <w:r>
        <w:rPr>
          <w:sz w:val="24"/>
          <w:szCs w:val="24"/>
          <w:lang w:eastAsia="en-US"/>
        </w:rPr>
        <w:t>1710</w:t>
      </w:r>
      <w:r w:rsidRPr="005C325C">
        <w:rPr>
          <w:sz w:val="24"/>
          <w:szCs w:val="24"/>
          <w:lang w:eastAsia="en-US"/>
        </w:rPr>
        <w:t xml:space="preserve"> ze zm.)</w:t>
      </w:r>
      <w:r>
        <w:rPr>
          <w:sz w:val="24"/>
          <w:szCs w:val="24"/>
          <w:lang w:eastAsia="en-US"/>
        </w:rPr>
        <w:t xml:space="preserve">, którego przedmiotem są usługi pn.: </w:t>
      </w:r>
      <w:bookmarkStart w:id="0" w:name="_Hlk137915706"/>
      <w:r w:rsidRPr="008A2D1E">
        <w:rPr>
          <w:b/>
          <w:i/>
          <w:iCs/>
          <w:sz w:val="24"/>
          <w:szCs w:val="24"/>
        </w:rPr>
        <w:t>Prace pielęgnacyjne i sanitarne w</w:t>
      </w:r>
      <w:r>
        <w:rPr>
          <w:b/>
          <w:i/>
          <w:iCs/>
          <w:sz w:val="24"/>
          <w:szCs w:val="24"/>
        </w:rPr>
        <w:t> </w:t>
      </w:r>
      <w:r w:rsidRPr="008A2D1E">
        <w:rPr>
          <w:b/>
          <w:i/>
          <w:iCs/>
          <w:sz w:val="24"/>
          <w:szCs w:val="24"/>
        </w:rPr>
        <w:t>zabytkowym parku w Szczekocinach</w:t>
      </w:r>
    </w:p>
    <w:bookmarkEnd w:id="0"/>
    <w:p w14:paraId="5586EFC0" w14:textId="07FECF37" w:rsidR="00144DDF" w:rsidRDefault="00144DDF" w:rsidP="00144DDF">
      <w:pPr>
        <w:jc w:val="both"/>
        <w:rPr>
          <w:b/>
          <w:sz w:val="24"/>
          <w:szCs w:val="24"/>
          <w:u w:val="single"/>
        </w:rPr>
      </w:pPr>
    </w:p>
    <w:p w14:paraId="3ED34A6C" w14:textId="77777777" w:rsidR="00144DDF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4ADAE920" w14:textId="77777777" w:rsidR="00144DDF" w:rsidRPr="005B4279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4B2E4CF0" w14:textId="77777777" w:rsidR="00144DDF" w:rsidRPr="005B4279" w:rsidRDefault="00144DDF" w:rsidP="00144DDF">
      <w:pPr>
        <w:rPr>
          <w:color w:val="000000"/>
          <w:sz w:val="24"/>
          <w:szCs w:val="24"/>
        </w:rPr>
      </w:pPr>
    </w:p>
    <w:p w14:paraId="4A4A64A2" w14:textId="77777777" w:rsidR="00144DDF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230385B4" w14:textId="77777777" w:rsidR="00144DDF" w:rsidRPr="005B4279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592CFE9D" w14:textId="77777777" w:rsidR="00144DDF" w:rsidRPr="005B4279" w:rsidRDefault="00144DDF" w:rsidP="00144DD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2E30BE07" w14:textId="77777777" w:rsidR="00144DDF" w:rsidRDefault="00144DDF" w:rsidP="00144DDF">
      <w:pPr>
        <w:rPr>
          <w:color w:val="000000"/>
          <w:sz w:val="24"/>
          <w:szCs w:val="24"/>
        </w:rPr>
      </w:pPr>
    </w:p>
    <w:p w14:paraId="1EF6E916" w14:textId="77777777" w:rsidR="00144DDF" w:rsidRPr="005B4279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0158C2F8" w14:textId="77777777" w:rsidR="00144DDF" w:rsidRPr="005B4279" w:rsidRDefault="00144DDF" w:rsidP="00144DD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453C4CA1" w14:textId="77777777" w:rsidR="00144DDF" w:rsidRDefault="00144DDF" w:rsidP="00144DDF">
      <w:pPr>
        <w:jc w:val="both"/>
        <w:rPr>
          <w:b/>
          <w:sz w:val="24"/>
          <w:szCs w:val="24"/>
          <w:u w:val="single"/>
        </w:rPr>
      </w:pPr>
    </w:p>
    <w:p w14:paraId="3554A098" w14:textId="77777777" w:rsidR="00144DDF" w:rsidRPr="003F04C3" w:rsidRDefault="00144DDF" w:rsidP="00144DDF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0AA1BFF0" w14:textId="77777777" w:rsidR="00144DDF" w:rsidRPr="003F04C3" w:rsidRDefault="00144DDF" w:rsidP="00144DDF">
      <w:pPr>
        <w:pStyle w:val="Akapitzlist"/>
        <w:spacing w:line="360" w:lineRule="auto"/>
        <w:jc w:val="both"/>
        <w:rPr>
          <w:sz w:val="24"/>
          <w:szCs w:val="24"/>
        </w:rPr>
      </w:pPr>
    </w:p>
    <w:p w14:paraId="7A4D100F" w14:textId="77777777" w:rsidR="00144DDF" w:rsidRPr="003F04C3" w:rsidRDefault="00144DDF" w:rsidP="00144DDF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796E004A" w14:textId="77777777" w:rsidR="00144DDF" w:rsidRPr="003F04C3" w:rsidRDefault="00144DDF" w:rsidP="00144DDF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>
        <w:rPr>
          <w:sz w:val="24"/>
          <w:szCs w:val="24"/>
        </w:rPr>
        <w:t xml:space="preserve">pkt 1), 4) i 7)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rFonts w:eastAsia="Calibri"/>
          <w:sz w:val="24"/>
          <w:szCs w:val="24"/>
          <w:lang w:eastAsia="ar-SA"/>
        </w:rPr>
        <w:t>(pkt. 2.8.</w:t>
      </w:r>
      <w:r>
        <w:rPr>
          <w:rFonts w:eastAsia="Calibri"/>
          <w:sz w:val="24"/>
          <w:szCs w:val="24"/>
          <w:lang w:eastAsia="ar-SA"/>
        </w:rPr>
        <w:t>3</w:t>
      </w:r>
      <w:r w:rsidRPr="003F04C3">
        <w:rPr>
          <w:rFonts w:eastAsia="Calibri"/>
          <w:sz w:val="24"/>
          <w:szCs w:val="24"/>
          <w:lang w:eastAsia="ar-SA"/>
        </w:rPr>
        <w:t>. SWZ)</w:t>
      </w:r>
      <w:r w:rsidRPr="003F04C3">
        <w:rPr>
          <w:sz w:val="24"/>
          <w:szCs w:val="24"/>
        </w:rPr>
        <w:t>.</w:t>
      </w:r>
    </w:p>
    <w:p w14:paraId="0C0E0601" w14:textId="66E75134" w:rsidR="00144DDF" w:rsidRPr="0053788B" w:rsidRDefault="00144DDF" w:rsidP="00144DDF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</w:t>
      </w:r>
      <w:r>
        <w:t> </w:t>
      </w:r>
      <w:r w:rsidRPr="003F04C3">
        <w:t>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>o</w:t>
      </w:r>
      <w:r>
        <w:rPr>
          <w:i/>
          <w:iCs/>
          <w:color w:val="222222"/>
        </w:rPr>
        <w:t> </w:t>
      </w:r>
      <w:r w:rsidRPr="003F04C3">
        <w:rPr>
          <w:i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1109163A" w14:textId="77777777" w:rsidR="00144DDF" w:rsidRPr="003F04C3" w:rsidRDefault="00144DDF" w:rsidP="00144DDF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lastRenderedPageBreak/>
        <w:t>OŚWIADCZENIE DOTYCZĄCE WARUNKÓW UDZIAŁU W POSTĘPOWANIU:</w:t>
      </w:r>
    </w:p>
    <w:p w14:paraId="24A67BF3" w14:textId="77777777" w:rsidR="00144DDF" w:rsidRPr="003F04C3" w:rsidRDefault="00144DDF" w:rsidP="00144DDF">
      <w:pPr>
        <w:spacing w:before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 pkt 2.7. SWZ </w:t>
      </w:r>
      <w:r w:rsidRPr="003F04C3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następującym zakresie: </w:t>
      </w:r>
    </w:p>
    <w:p w14:paraId="21EDDAB1" w14:textId="532736E4" w:rsidR="00144DDF" w:rsidRDefault="00144DDF" w:rsidP="00144DDF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7BD95308" w14:textId="77777777" w:rsidR="00D055E8" w:rsidRDefault="00D055E8" w:rsidP="00D055E8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3AB02280" w14:textId="77777777" w:rsidR="00D055E8" w:rsidRDefault="00D055E8" w:rsidP="00D055E8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22719E79" w14:textId="77777777" w:rsidR="00D055E8" w:rsidRDefault="00D055E8" w:rsidP="00144DDF">
      <w:pPr>
        <w:spacing w:line="360" w:lineRule="auto"/>
        <w:jc w:val="both"/>
        <w:rPr>
          <w:sz w:val="24"/>
          <w:szCs w:val="24"/>
        </w:rPr>
      </w:pPr>
    </w:p>
    <w:p w14:paraId="3CEB81BB" w14:textId="77777777" w:rsidR="00144DDF" w:rsidRPr="00D80A66" w:rsidRDefault="00144DDF" w:rsidP="00144DD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bookmarkStart w:id="1" w:name="_Hlk99009560"/>
      <w:r w:rsidRPr="00D80A66">
        <w:rPr>
          <w:b/>
          <w:sz w:val="24"/>
          <w:szCs w:val="24"/>
        </w:rPr>
        <w:t>OŚWIADCZENIE DOTYCZĄCE PODANYCH INFORMACJI:</w:t>
      </w:r>
      <w:bookmarkEnd w:id="1"/>
    </w:p>
    <w:p w14:paraId="31DCBD13" w14:textId="77777777" w:rsidR="00144DDF" w:rsidRDefault="00144DDF" w:rsidP="00144DDF">
      <w:pPr>
        <w:spacing w:before="120"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 xml:space="preserve">Oświadczam, że wszystkie informacje podane w powyższych oświadczeniach są aktualne </w:t>
      </w:r>
      <w:r w:rsidRPr="00D80A66">
        <w:rPr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7C4E4915" w14:textId="77777777" w:rsidR="00144DDF" w:rsidRPr="00D80A66" w:rsidRDefault="00144DDF" w:rsidP="00144DD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r w:rsidRPr="00D80A66">
        <w:rPr>
          <w:b/>
          <w:sz w:val="24"/>
          <w:szCs w:val="24"/>
        </w:rPr>
        <w:t>INFORMACJA DOTYCZĄCA DOSTĘPU DO PODMIOTOWYCH ŚRODKÓW DOWODOWYCH:</w:t>
      </w:r>
    </w:p>
    <w:p w14:paraId="625699E5" w14:textId="77777777" w:rsidR="00144DDF" w:rsidRPr="00D80A66" w:rsidRDefault="00144DDF" w:rsidP="00144DDF">
      <w:pPr>
        <w:spacing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F5ADC5B" w14:textId="77777777" w:rsidR="00144DDF" w:rsidRPr="00D80A66" w:rsidRDefault="00144DDF" w:rsidP="00144DDF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4BC453B1" w14:textId="77777777" w:rsidR="00144DDF" w:rsidRDefault="00144DDF" w:rsidP="00144DDF">
      <w:pPr>
        <w:ind w:left="567"/>
        <w:jc w:val="both"/>
        <w:rPr>
          <w:i/>
        </w:rPr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45CB95D3" w14:textId="77777777" w:rsidR="00144DDF" w:rsidRPr="0024051C" w:rsidRDefault="00144DDF" w:rsidP="00144DDF">
      <w:pPr>
        <w:ind w:left="567"/>
        <w:jc w:val="both"/>
      </w:pPr>
    </w:p>
    <w:p w14:paraId="2E3FA867" w14:textId="77777777" w:rsidR="00144DDF" w:rsidRPr="00D80A66" w:rsidRDefault="00144DDF" w:rsidP="00144DDF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2)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5B2C4EB5" w14:textId="77777777" w:rsidR="00144DDF" w:rsidRPr="0024051C" w:rsidRDefault="00144DDF" w:rsidP="00144DDF">
      <w:pPr>
        <w:ind w:left="567"/>
        <w:jc w:val="both"/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4DD4670C" w14:textId="5B535A42" w:rsidR="00144DDF" w:rsidRDefault="00144DDF" w:rsidP="00144DDF">
      <w:pPr>
        <w:jc w:val="both"/>
        <w:rPr>
          <w:i/>
          <w:sz w:val="24"/>
          <w:szCs w:val="24"/>
        </w:rPr>
      </w:pPr>
    </w:p>
    <w:p w14:paraId="27BA75A9" w14:textId="77777777" w:rsidR="00D055E8" w:rsidRDefault="00D055E8" w:rsidP="00144DDF">
      <w:pPr>
        <w:jc w:val="both"/>
        <w:rPr>
          <w:i/>
          <w:sz w:val="24"/>
          <w:szCs w:val="24"/>
        </w:rPr>
      </w:pPr>
    </w:p>
    <w:p w14:paraId="6F0EDDE9" w14:textId="77777777" w:rsidR="00CD6BEA" w:rsidRDefault="00CD6BEA" w:rsidP="00144DDF">
      <w:pPr>
        <w:jc w:val="both"/>
        <w:rPr>
          <w:i/>
          <w:sz w:val="24"/>
          <w:szCs w:val="24"/>
        </w:rPr>
      </w:pPr>
    </w:p>
    <w:p w14:paraId="68820369" w14:textId="77777777" w:rsidR="00144DDF" w:rsidRPr="003F04C3" w:rsidRDefault="00144DDF" w:rsidP="00144DDF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5EC9BAFE" w14:textId="77777777" w:rsidR="00144DDF" w:rsidRDefault="00144DDF" w:rsidP="00144DDF">
      <w:pPr>
        <w:pStyle w:val="Akapitzlist"/>
        <w:ind w:left="0"/>
        <w:rPr>
          <w:b/>
          <w:sz w:val="24"/>
          <w:szCs w:val="24"/>
        </w:rPr>
      </w:pPr>
    </w:p>
    <w:p w14:paraId="7C179908" w14:textId="77777777" w:rsidR="00144DDF" w:rsidRPr="0024051C" w:rsidRDefault="00144DDF" w:rsidP="00144DDF">
      <w:pPr>
        <w:ind w:left="3969"/>
        <w:jc w:val="center"/>
        <w:rPr>
          <w:bCs/>
          <w:i/>
          <w:sz w:val="22"/>
          <w:szCs w:val="22"/>
        </w:rPr>
      </w:pPr>
      <w:r w:rsidRPr="0024051C">
        <w:rPr>
          <w:bCs/>
          <w:i/>
          <w:sz w:val="22"/>
          <w:szCs w:val="22"/>
        </w:rPr>
        <w:t>Dokument musi być złożony pod rygorem nieważności</w:t>
      </w:r>
    </w:p>
    <w:p w14:paraId="3056C44A" w14:textId="77777777" w:rsidR="00144DDF" w:rsidRPr="003F04C3" w:rsidRDefault="00144DDF" w:rsidP="00144DDF">
      <w:pPr>
        <w:ind w:left="3969"/>
        <w:jc w:val="center"/>
        <w:rPr>
          <w:b/>
          <w:sz w:val="24"/>
          <w:szCs w:val="24"/>
        </w:rPr>
      </w:pPr>
      <w:r w:rsidRPr="0024051C">
        <w:rPr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sectPr w:rsidR="00144DDF" w:rsidRPr="003F04C3" w:rsidSect="00D01104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D5265" w14:textId="77777777" w:rsidR="005D1A38" w:rsidRDefault="005D1A38" w:rsidP="00AC3E6B">
      <w:r>
        <w:separator/>
      </w:r>
    </w:p>
  </w:endnote>
  <w:endnote w:type="continuationSeparator" w:id="0">
    <w:p w14:paraId="2496C80C" w14:textId="77777777" w:rsidR="005D1A38" w:rsidRDefault="005D1A38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6A5D7" w14:textId="77777777" w:rsidR="005D1A38" w:rsidRDefault="005D1A38" w:rsidP="00AC3E6B">
      <w:r>
        <w:separator/>
      </w:r>
    </w:p>
  </w:footnote>
  <w:footnote w:type="continuationSeparator" w:id="0">
    <w:p w14:paraId="5CD7608B" w14:textId="77777777" w:rsidR="005D1A38" w:rsidRDefault="005D1A38" w:rsidP="00AC3E6B">
      <w:r>
        <w:continuationSeparator/>
      </w:r>
    </w:p>
  </w:footnote>
  <w:footnote w:id="1">
    <w:p w14:paraId="0BB51271" w14:textId="77777777" w:rsidR="00144DDF" w:rsidRPr="00A82964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C913E6F" w14:textId="77777777" w:rsidR="00144DDF" w:rsidRPr="00A82964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1509CF" w14:textId="77777777" w:rsidR="00144DDF" w:rsidRPr="00A82964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2609BD" w14:textId="77777777" w:rsidR="00144DDF" w:rsidRPr="00761CEB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0BA0B9E3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8D649F">
      <w:rPr>
        <w:b/>
        <w:sz w:val="22"/>
      </w:rPr>
      <w:t>RR.271.1.</w:t>
    </w:r>
    <w:r w:rsidR="00CD6BEA">
      <w:rPr>
        <w:b/>
        <w:sz w:val="22"/>
      </w:rPr>
      <w:t>7</w:t>
    </w:r>
    <w:r w:rsidR="008D649F">
      <w:rPr>
        <w:b/>
        <w:sz w:val="22"/>
      </w:rPr>
      <w:t>.202</w:t>
    </w:r>
    <w:r w:rsidR="000E4B7C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8ED2B2DA"/>
    <w:lvl w:ilvl="0" w:tplc="CC16E5A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8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9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334701">
    <w:abstractNumId w:val="14"/>
  </w:num>
  <w:num w:numId="2" w16cid:durableId="1424036978">
    <w:abstractNumId w:val="12"/>
  </w:num>
  <w:num w:numId="3" w16cid:durableId="85614832">
    <w:abstractNumId w:val="6"/>
  </w:num>
  <w:num w:numId="4" w16cid:durableId="1068115733">
    <w:abstractNumId w:val="10"/>
  </w:num>
  <w:num w:numId="5" w16cid:durableId="1293512820">
    <w:abstractNumId w:val="8"/>
  </w:num>
  <w:num w:numId="6" w16cid:durableId="1405225682">
    <w:abstractNumId w:val="9"/>
  </w:num>
  <w:num w:numId="7" w16cid:durableId="397098582">
    <w:abstractNumId w:val="11"/>
  </w:num>
  <w:num w:numId="8" w16cid:durableId="1043556186">
    <w:abstractNumId w:val="13"/>
  </w:num>
  <w:num w:numId="9" w16cid:durableId="1589346061">
    <w:abstractNumId w:val="7"/>
  </w:num>
  <w:num w:numId="10" w16cid:durableId="72005691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05B3C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428F"/>
    <w:rsid w:val="000E4B7C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DDF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1749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4A0C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0A8"/>
    <w:rsid w:val="00530ED6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5939"/>
    <w:rsid w:val="005B6635"/>
    <w:rsid w:val="005B6D13"/>
    <w:rsid w:val="005C0088"/>
    <w:rsid w:val="005C0FF2"/>
    <w:rsid w:val="005C3EB4"/>
    <w:rsid w:val="005C5A6B"/>
    <w:rsid w:val="005D0E15"/>
    <w:rsid w:val="005D1A38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D649F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17A3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D6BEA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55E8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375F6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4D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496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52</cp:revision>
  <cp:lastPrinted>2019-08-11T18:16:00Z</cp:lastPrinted>
  <dcterms:created xsi:type="dcterms:W3CDTF">2014-10-09T16:51:00Z</dcterms:created>
  <dcterms:modified xsi:type="dcterms:W3CDTF">2023-07-11T08:53:00Z</dcterms:modified>
</cp:coreProperties>
</file>